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EMSI-EVENT.STATUS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NST</w:t>
            </w:r>
          </w:p>
        </w:tc>
        <w:tc>
          <w:tcPr>
            <w:tcW w:type="dxa" w:w="2160"/>
          </w:tcPr>
          <w:p>
            <w:r>
              <w:t>Intervention non démarré</w:t>
            </w:r>
          </w:p>
        </w:tc>
        <w:tc>
          <w:tcPr>
            <w:tcW w:type="dxa" w:w="2160"/>
          </w:tcPr>
          <w:p>
            <w:r>
              <w:t>Des alertes ont été reçues pour cette affaire mais aucune action (engagements de ressource, conseils etc) n’est encore déclenchée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IPR</w:t>
            </w:r>
          </w:p>
        </w:tc>
        <w:tc>
          <w:tcPr>
            <w:tcW w:type="dxa" w:w="2160"/>
          </w:tcPr>
          <w:p>
            <w:r>
              <w:t>En cours</w:t>
            </w:r>
          </w:p>
        </w:tc>
        <w:tc>
          <w:tcPr>
            <w:tcW w:type="dxa" w:w="2160"/>
          </w:tcPr>
          <w:p>
            <w:r>
              <w:t>L’affaire est en cours de résolution.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STOP</w:t>
            </w:r>
          </w:p>
        </w:tc>
        <w:tc>
          <w:tcPr>
            <w:tcW w:type="dxa" w:w="2160"/>
          </w:tcPr>
          <w:p>
            <w:r>
              <w:t>En pause</w:t>
            </w:r>
          </w:p>
        </w:tc>
        <w:tc>
          <w:tcPr>
            <w:tcW w:type="dxa" w:w="2160"/>
          </w:tcPr>
          <w:p>
            <w:r>
              <w:t>L’affaire est en pause pour le partenaire. Peut correspondre au cas d’une mise en veille.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COM</w:t>
            </w:r>
          </w:p>
        </w:tc>
        <w:tc>
          <w:tcPr>
            <w:tcW w:type="dxa" w:w="2160"/>
          </w:tcPr>
          <w:p>
            <w:r>
              <w:t>Complétée</w:t>
            </w:r>
          </w:p>
        </w:tc>
        <w:tc>
          <w:tcPr>
            <w:tcW w:type="dxa" w:w="2160"/>
          </w:tcPr>
          <w:p>
            <w:r>
              <w:t>La situation d’urgence est sous maîtrise du partenaire qui considère qu’il n’y a plus de besoin d’échanges sur cette affaire. Lorsqu’un partenaire clôt une affaire, il renvoie un code "COM" à son partenaire.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B79502-9789-4FA0-B1FF-313565C54ECB}"/>
</file>

<file path=customXml/itemProps3.xml><?xml version="1.0" encoding="utf-8"?>
<ds:datastoreItem xmlns:ds="http://schemas.openxmlformats.org/officeDocument/2006/customXml" ds:itemID="{7F57D947-A41D-4024-A789-2D195F23A5E0}"/>
</file>

<file path=customXml/itemProps4.xml><?xml version="1.0" encoding="utf-8"?>
<ds:datastoreItem xmlns:ds="http://schemas.openxmlformats.org/officeDocument/2006/customXml" ds:itemID="{32E72441-7BA1-4F57-B0C6-7315EC007F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